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5A4DA3" w14:textId="491D5B2C" w:rsidR="007166CE" w:rsidRDefault="00EA6F6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63F8BC4" wp14:editId="357D54B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6124EE" w14:textId="77777777" w:rsidR="007166CE" w:rsidRDefault="007166CE" w:rsidP="007166CE">
      <w:pPr>
        <w:pStyle w:val="berschrift1"/>
      </w:pPr>
      <w:r>
        <w:br w:type="page"/>
      </w:r>
      <w:r>
        <w:lastRenderedPageBreak/>
        <w:t>Vorwort</w:t>
      </w:r>
    </w:p>
    <w:p w14:paraId="7DD2999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135A7173" w14:textId="77777777" w:rsidR="007E1779" w:rsidRDefault="008D7463" w:rsidP="007166CE">
      <w:r>
        <w:t xml:space="preserve">Dieses Jahr hat uns allen eine Menge abverlangt – doch Gott hat uns hindurchgetragen. </w:t>
      </w:r>
    </w:p>
    <w:p w14:paraId="0FBF028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w:t>
      </w:r>
    </w:p>
    <w:p w14:paraId="2DD1906C" w14:textId="77777777" w:rsidR="007E1779" w:rsidRDefault="007E1779" w:rsidP="007166CE">
      <w:r>
        <w:t>Vielleicht hat aber auch der eine oder die andere Lust, mitzumachen und neue Bücher zu erstellen – sprecht mich einfach an.</w:t>
      </w:r>
    </w:p>
    <w:p w14:paraId="5B9E57B9" w14:textId="77777777" w:rsidR="007166CE" w:rsidRDefault="007166CE" w:rsidP="007166CE">
      <w:r>
        <w:t>Euch allen wünsche ich Gottes reichen Segen und dass Ihr für Euch interessante Texte hier findet. Für Anregungen bin ich immer dankbar.</w:t>
      </w:r>
    </w:p>
    <w:p w14:paraId="649841E6" w14:textId="77777777" w:rsidR="007166CE" w:rsidRDefault="007166CE" w:rsidP="007166CE">
      <w:r>
        <w:t>Gruß &amp; Segen,</w:t>
      </w:r>
    </w:p>
    <w:p w14:paraId="402511C3" w14:textId="77777777" w:rsidR="007166CE" w:rsidRDefault="007166CE" w:rsidP="007166CE">
      <w:r>
        <w:t>Andreas</w:t>
      </w:r>
    </w:p>
    <w:p w14:paraId="69272D5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AD2FD61" w14:textId="77777777" w:rsidR="00DE455C" w:rsidRDefault="00DE455C" w:rsidP="00DE455C">
      <w:pPr>
        <w:pStyle w:val="berschrift1"/>
        <w:rPr>
          <w:sz w:val="48"/>
        </w:rPr>
      </w:pPr>
      <w:r>
        <w:t>Communicanten-Büchlein</w:t>
      </w:r>
    </w:p>
    <w:p w14:paraId="5B4F3632" w14:textId="77777777" w:rsidR="00DE455C" w:rsidRDefault="00DE455C" w:rsidP="00DE455C">
      <w:pPr>
        <w:pStyle w:val="StandardWeb"/>
      </w:pPr>
      <w:r>
        <w:t xml:space="preserve">Das ist: </w:t>
      </w:r>
    </w:p>
    <w:p w14:paraId="08DF12B4" w14:textId="77777777" w:rsidR="00DE455C" w:rsidRDefault="00DE455C" w:rsidP="00DE455C">
      <w:pPr>
        <w:pStyle w:val="StandardWeb"/>
      </w:pPr>
      <w:r>
        <w:rPr>
          <w:rStyle w:val="Fett"/>
          <w:rFonts w:eastAsiaTheme="majorEastAsia"/>
        </w:rPr>
        <w:t>Christlicher Unterricht / für junge und einfältige Leute/ so zum Tisch des HERRN gehen wollen.</w:t>
      </w:r>
      <w:r>
        <w:t xml:space="preserve"> </w:t>
      </w:r>
    </w:p>
    <w:p w14:paraId="70DD4480" w14:textId="77777777" w:rsidR="00DE455C" w:rsidRDefault="00DE455C" w:rsidP="00DE455C">
      <w:pPr>
        <w:pStyle w:val="StandardWeb"/>
      </w:pPr>
      <w:r>
        <w:rPr>
          <w:rStyle w:val="Hervorhebung"/>
        </w:rPr>
        <w:t xml:space="preserve">Beicht und </w:t>
      </w:r>
      <w:proofErr w:type="spellStart"/>
      <w:r>
        <w:rPr>
          <w:rStyle w:val="Hervorhebung"/>
        </w:rPr>
        <w:t>Bekanntnuß</w:t>
      </w:r>
      <w:proofErr w:type="spellEnd"/>
      <w:r>
        <w:rPr>
          <w:rStyle w:val="Hervorhebung"/>
        </w:rPr>
        <w:t xml:space="preserve"> eines Beicht-Kindes/ vor einem ordentlichen Kirchen-Diener.</w:t>
      </w:r>
      <w:r>
        <w:t xml:space="preserve"> </w:t>
      </w:r>
    </w:p>
    <w:p w14:paraId="7399DCC8" w14:textId="77777777" w:rsidR="00DE455C" w:rsidRDefault="00DE455C" w:rsidP="00DE455C">
      <w:pPr>
        <w:pStyle w:val="StandardWeb"/>
      </w:pPr>
      <w:proofErr w:type="spellStart"/>
      <w:r>
        <w:t>ICh</w:t>
      </w:r>
      <w:proofErr w:type="spellEnd"/>
      <w:r>
        <w:t xml:space="preserve"> armer Sünder bekenne mich GOTT/ meinem himmlischen Vatter/ daß ich </w:t>
      </w:r>
      <w:proofErr w:type="spellStart"/>
      <w:r>
        <w:t>leyder</w:t>
      </w:r>
      <w:proofErr w:type="spellEnd"/>
      <w:r>
        <w:t xml:space="preserve"> schwerlich und </w:t>
      </w:r>
      <w:proofErr w:type="spellStart"/>
      <w:r>
        <w:t>manniglich</w:t>
      </w:r>
      <w:proofErr w:type="spellEnd"/>
      <w:r>
        <w:t xml:space="preserve"> gesündiget habe/ nicht allein mit äusserlichen groben Sünden/ sondern vielmehr mit innerlicher </w:t>
      </w:r>
      <w:proofErr w:type="spellStart"/>
      <w:r>
        <w:t>angebohrner</w:t>
      </w:r>
      <w:proofErr w:type="spellEnd"/>
      <w:r>
        <w:t xml:space="preserve"> Blindheit/ Unglauben/ </w:t>
      </w:r>
      <w:proofErr w:type="spellStart"/>
      <w:r>
        <w:t>Zweiffelung</w:t>
      </w:r>
      <w:proofErr w:type="spellEnd"/>
      <w:r>
        <w:t xml:space="preserve">/ Kleinmüthigkeit/ </w:t>
      </w:r>
      <w:proofErr w:type="spellStart"/>
      <w:r>
        <w:t>Ungedult</w:t>
      </w:r>
      <w:proofErr w:type="spellEnd"/>
      <w:r>
        <w:t xml:space="preserve"> / (ungehorsam gegen meinen Eltern/ und andern </w:t>
      </w:r>
      <w:proofErr w:type="spellStart"/>
      <w:r>
        <w:t>Fürgesetzten</w:t>
      </w:r>
      <w:proofErr w:type="spellEnd"/>
      <w:r>
        <w:t xml:space="preserve">/) Hoffart/ bösen Lüsten/ </w:t>
      </w:r>
      <w:proofErr w:type="spellStart"/>
      <w:r>
        <w:t>Geitz</w:t>
      </w:r>
      <w:proofErr w:type="spellEnd"/>
      <w:r>
        <w:t xml:space="preserve">/ heimlichen </w:t>
      </w:r>
      <w:proofErr w:type="spellStart"/>
      <w:r>
        <w:t>Neyd</w:t>
      </w:r>
      <w:proofErr w:type="spellEnd"/>
      <w:r>
        <w:t xml:space="preserve">/ Haß und </w:t>
      </w:r>
      <w:proofErr w:type="spellStart"/>
      <w:r>
        <w:t>Mißvergunst</w:t>
      </w:r>
      <w:proofErr w:type="spellEnd"/>
      <w:r>
        <w:t xml:space="preserve">/ auch andern bösen Tücken/ wie das mein HErr und GOtt an mit erkennet/ und ich </w:t>
      </w:r>
      <w:proofErr w:type="spellStart"/>
      <w:r>
        <w:t>leyder</w:t>
      </w:r>
      <w:proofErr w:type="spellEnd"/>
      <w:r>
        <w:t xml:space="preserve"> so </w:t>
      </w:r>
      <w:proofErr w:type="spellStart"/>
      <w:r>
        <w:t>vollkommlich</w:t>
      </w:r>
      <w:proofErr w:type="spellEnd"/>
      <w:r>
        <w:t xml:space="preserve"> nicht erkennen </w:t>
      </w:r>
      <w:proofErr w:type="spellStart"/>
      <w:r>
        <w:t>kan</w:t>
      </w:r>
      <w:proofErr w:type="spellEnd"/>
      <w:r>
        <w:t xml:space="preserve">: Also reuen sie mich/ und </w:t>
      </w:r>
      <w:proofErr w:type="spellStart"/>
      <w:r>
        <w:t>seynd</w:t>
      </w:r>
      <w:proofErr w:type="spellEnd"/>
      <w:r>
        <w:t xml:space="preserve"> mir </w:t>
      </w:r>
      <w:proofErr w:type="spellStart"/>
      <w:r>
        <w:t>leyd</w:t>
      </w:r>
      <w:proofErr w:type="spellEnd"/>
      <w:r>
        <w:t xml:space="preserve">/ und begehre von </w:t>
      </w:r>
      <w:proofErr w:type="spellStart"/>
      <w:r>
        <w:t>Hertzen</w:t>
      </w:r>
      <w:proofErr w:type="spellEnd"/>
      <w:r>
        <w:t xml:space="preserve"> Gnad von GOtt/ durch seinen lieben Sohn JEsum Christum: Und bin Vorhabens/ neben andern Christen </w:t>
      </w:r>
      <w:proofErr w:type="spellStart"/>
      <w:r>
        <w:t>hierauff</w:t>
      </w:r>
      <w:proofErr w:type="spellEnd"/>
      <w:r>
        <w:t xml:space="preserve"> das Gnadenreiche Abendmahl unser HERRN JEsu Christi zu empfahen. </w:t>
      </w:r>
    </w:p>
    <w:p w14:paraId="70B7CF47" w14:textId="77777777" w:rsidR="00DE455C" w:rsidRDefault="00DE455C" w:rsidP="00DE455C">
      <w:pPr>
        <w:pStyle w:val="StandardWeb"/>
      </w:pPr>
      <w:r>
        <w:rPr>
          <w:rStyle w:val="Fett"/>
          <w:rFonts w:eastAsiaTheme="majorEastAsia"/>
        </w:rPr>
        <w:t>Frag eines Kirchendieners:</w:t>
      </w:r>
      <w:r>
        <w:br/>
      </w:r>
      <w:r>
        <w:rPr>
          <w:rStyle w:val="Hervorhebung"/>
        </w:rPr>
        <w:t>Was gehört darzu/ wann ein Christ das Heilige Abendmahl zu seinem Heyl/ und nicht zum Gericht oder Verderben empfahen soll?</w:t>
      </w:r>
      <w:r>
        <w:t xml:space="preserve"> </w:t>
      </w:r>
    </w:p>
    <w:p w14:paraId="5697C2EA" w14:textId="77777777" w:rsidR="00DE455C" w:rsidRDefault="00DE455C" w:rsidP="00DE455C">
      <w:pPr>
        <w:pStyle w:val="StandardWeb"/>
      </w:pPr>
      <w:r>
        <w:t xml:space="preserve">ES gehören vier Stück darzu. Erstlich/ daß diejenige/ so das Heilige Abendmahl empfahen wollen/ ihres Glaubens Rechenschafft geben/ und nicht mit Unverstand hinzu gehen. Darum sie die Fragstück deß </w:t>
      </w:r>
      <w:proofErr w:type="spellStart"/>
      <w:r>
        <w:t>Catechismi</w:t>
      </w:r>
      <w:proofErr w:type="spellEnd"/>
      <w:r>
        <w:t xml:space="preserve"> fleissig </w:t>
      </w:r>
      <w:proofErr w:type="spellStart"/>
      <w:r>
        <w:t>mercken</w:t>
      </w:r>
      <w:proofErr w:type="spellEnd"/>
      <w:r>
        <w:t xml:space="preserve">/ und recht verstehen lernen sollen. Das ander Stück ist wahre </w:t>
      </w:r>
      <w:proofErr w:type="spellStart"/>
      <w:r>
        <w:t>Erkänttnuß</w:t>
      </w:r>
      <w:proofErr w:type="spellEnd"/>
      <w:r>
        <w:t xml:space="preserve"> der Sünden. Das dritte ein lebendiger Glaub und Vertrauen </w:t>
      </w:r>
      <w:proofErr w:type="spellStart"/>
      <w:r>
        <w:t>auff</w:t>
      </w:r>
      <w:proofErr w:type="spellEnd"/>
      <w:r>
        <w:t xml:space="preserve"> Christum. Das </w:t>
      </w:r>
      <w:proofErr w:type="spellStart"/>
      <w:r>
        <w:t>vierdte</w:t>
      </w:r>
      <w:proofErr w:type="spellEnd"/>
      <w:r>
        <w:t xml:space="preserve">/ ein ernstlicher Vorsatz/ fürohin </w:t>
      </w:r>
      <w:proofErr w:type="spellStart"/>
      <w:r>
        <w:t>gottseelig</w:t>
      </w:r>
      <w:proofErr w:type="spellEnd"/>
      <w:r>
        <w:t xml:space="preserve"> zu leben/ und in solchem Christlichen Wandel zu verharren. </w:t>
      </w:r>
    </w:p>
    <w:p w14:paraId="171D690C" w14:textId="77777777" w:rsidR="00DE455C" w:rsidRDefault="00DE455C" w:rsidP="00DE455C">
      <w:pPr>
        <w:pStyle w:val="StandardWeb"/>
      </w:pPr>
      <w:r>
        <w:rPr>
          <w:rStyle w:val="Hervorhebung"/>
        </w:rPr>
        <w:t>Glaubest du/ daß du ein Sünder bist / und woraus lernest du deine Sünde erkennen?</w:t>
      </w:r>
      <w:r>
        <w:t xml:space="preserve"> Ja ich glauben / und weiß/ und lerne solche </w:t>
      </w:r>
      <w:proofErr w:type="spellStart"/>
      <w:r>
        <w:t>auß</w:t>
      </w:r>
      <w:proofErr w:type="spellEnd"/>
      <w:r>
        <w:t xml:space="preserve"> den </w:t>
      </w:r>
      <w:proofErr w:type="spellStart"/>
      <w:r>
        <w:t>zehen</w:t>
      </w:r>
      <w:proofErr w:type="spellEnd"/>
      <w:r>
        <w:t xml:space="preserve"> </w:t>
      </w:r>
      <w:proofErr w:type="spellStart"/>
      <w:r>
        <w:t>Gebotten</w:t>
      </w:r>
      <w:proofErr w:type="spellEnd"/>
      <w:r>
        <w:t xml:space="preserve"> GOttes/ die ich nicht hab gehalten/ auch von wegen meiner verderbten Natur nicht </w:t>
      </w:r>
      <w:proofErr w:type="spellStart"/>
      <w:r>
        <w:t>vollkommentlich</w:t>
      </w:r>
      <w:proofErr w:type="spellEnd"/>
      <w:r>
        <w:t xml:space="preserve"> halten kann. </w:t>
      </w:r>
    </w:p>
    <w:p w14:paraId="5E53A343" w14:textId="77777777" w:rsidR="00DE455C" w:rsidRDefault="00DE455C" w:rsidP="00DE455C">
      <w:pPr>
        <w:pStyle w:val="StandardWeb"/>
      </w:pPr>
      <w:proofErr w:type="spellStart"/>
      <w:r>
        <w:rPr>
          <w:rStyle w:val="Hervorhebung"/>
        </w:rPr>
        <w:t>Weissest</w:t>
      </w:r>
      <w:proofErr w:type="spellEnd"/>
      <w:r>
        <w:rPr>
          <w:rStyle w:val="Hervorhebung"/>
        </w:rPr>
        <w:t xml:space="preserve"> du auch was für Straffen </w:t>
      </w:r>
      <w:proofErr w:type="spellStart"/>
      <w:r>
        <w:rPr>
          <w:rStyle w:val="Hervorhebung"/>
        </w:rPr>
        <w:t>auff</w:t>
      </w:r>
      <w:proofErr w:type="spellEnd"/>
      <w:r>
        <w:rPr>
          <w:rStyle w:val="Hervorhebung"/>
        </w:rPr>
        <w:t xml:space="preserve"> die Sünd gehören/ oder was hast du mit deinen Sünden bey GOtt verdienet?</w:t>
      </w:r>
      <w:r>
        <w:t xml:space="preserve"> </w:t>
      </w:r>
    </w:p>
    <w:p w14:paraId="49AB1A21" w14:textId="77777777" w:rsidR="00DE455C" w:rsidRDefault="00DE455C" w:rsidP="00DE455C">
      <w:pPr>
        <w:pStyle w:val="StandardWeb"/>
      </w:pPr>
      <w:r>
        <w:t xml:space="preserve">Nichts anders/ dann GOttes </w:t>
      </w:r>
      <w:proofErr w:type="spellStart"/>
      <w:r>
        <w:t>Ungnad</w:t>
      </w:r>
      <w:proofErr w:type="spellEnd"/>
      <w:r>
        <w:t xml:space="preserve"> und Zorn/ auch allerley zeitliche Straffen/ und darzu die ewige </w:t>
      </w:r>
      <w:proofErr w:type="spellStart"/>
      <w:r>
        <w:t>Verdammnuß</w:t>
      </w:r>
      <w:proofErr w:type="spellEnd"/>
      <w:r>
        <w:t xml:space="preserve">. </w:t>
      </w:r>
    </w:p>
    <w:p w14:paraId="44164732" w14:textId="77777777" w:rsidR="00DE455C" w:rsidRDefault="00DE455C" w:rsidP="00DE455C">
      <w:pPr>
        <w:pStyle w:val="StandardWeb"/>
      </w:pPr>
      <w:proofErr w:type="spellStart"/>
      <w:r>
        <w:rPr>
          <w:rStyle w:val="Hervorhebung"/>
        </w:rPr>
        <w:t>Seynd</w:t>
      </w:r>
      <w:proofErr w:type="spellEnd"/>
      <w:r>
        <w:rPr>
          <w:rStyle w:val="Hervorhebung"/>
        </w:rPr>
        <w:t xml:space="preserve"> dir deine Sünden auch </w:t>
      </w:r>
      <w:proofErr w:type="spellStart"/>
      <w:r>
        <w:rPr>
          <w:rStyle w:val="Hervorhebung"/>
        </w:rPr>
        <w:t>leyd</w:t>
      </w:r>
      <w:proofErr w:type="spellEnd"/>
      <w:r>
        <w:rPr>
          <w:rStyle w:val="Hervorhebung"/>
        </w:rPr>
        <w:t>?</w:t>
      </w:r>
      <w:r>
        <w:t xml:space="preserve"> </w:t>
      </w:r>
    </w:p>
    <w:p w14:paraId="25B60F86" w14:textId="77777777" w:rsidR="00DE455C" w:rsidRDefault="00DE455C" w:rsidP="00DE455C">
      <w:pPr>
        <w:pStyle w:val="StandardWeb"/>
      </w:pPr>
      <w:r>
        <w:t xml:space="preserve">Ja es ist mir von </w:t>
      </w:r>
      <w:proofErr w:type="spellStart"/>
      <w:r>
        <w:t>Hertzen</w:t>
      </w:r>
      <w:proofErr w:type="spellEnd"/>
      <w:r>
        <w:t xml:space="preserve"> </w:t>
      </w:r>
      <w:proofErr w:type="spellStart"/>
      <w:r>
        <w:t>leyd</w:t>
      </w:r>
      <w:proofErr w:type="spellEnd"/>
      <w:r>
        <w:t xml:space="preserve">/ daß ich wieder GOTT gesündiget/ und ihn meinen getreuen Vatter/ </w:t>
      </w:r>
      <w:proofErr w:type="spellStart"/>
      <w:r>
        <w:t>Schöpffer</w:t>
      </w:r>
      <w:proofErr w:type="spellEnd"/>
      <w:r>
        <w:t xml:space="preserve"> und Erhalter/(von dem ich Leib und Seel und alles hab/) so vielfältig und </w:t>
      </w:r>
      <w:proofErr w:type="spellStart"/>
      <w:r>
        <w:t>offt</w:t>
      </w:r>
      <w:proofErr w:type="spellEnd"/>
      <w:r>
        <w:t xml:space="preserve">/ darzu </w:t>
      </w:r>
      <w:proofErr w:type="spellStart"/>
      <w:r>
        <w:t>manchmahl</w:t>
      </w:r>
      <w:proofErr w:type="spellEnd"/>
      <w:r>
        <w:t xml:space="preserve"> </w:t>
      </w:r>
      <w:proofErr w:type="spellStart"/>
      <w:r>
        <w:t>fürsetzlich</w:t>
      </w:r>
      <w:proofErr w:type="spellEnd"/>
      <w:r>
        <w:t xml:space="preserve"> und muthwillig/ </w:t>
      </w:r>
      <w:proofErr w:type="spellStart"/>
      <w:r>
        <w:t>beleydiget</w:t>
      </w:r>
      <w:proofErr w:type="spellEnd"/>
      <w:r>
        <w:t xml:space="preserve"> und erzürnet habe. </w:t>
      </w:r>
    </w:p>
    <w:p w14:paraId="547E50A9" w14:textId="77777777" w:rsidR="00DE455C" w:rsidRDefault="00DE455C" w:rsidP="00DE455C">
      <w:pPr>
        <w:pStyle w:val="StandardWeb"/>
      </w:pPr>
      <w:r>
        <w:rPr>
          <w:rStyle w:val="Hervorhebung"/>
        </w:rPr>
        <w:t xml:space="preserve">Hoffest du aber auch </w:t>
      </w:r>
      <w:proofErr w:type="spellStart"/>
      <w:r>
        <w:rPr>
          <w:rStyle w:val="Hervorhebung"/>
        </w:rPr>
        <w:t>seelig</w:t>
      </w:r>
      <w:proofErr w:type="spellEnd"/>
      <w:r>
        <w:rPr>
          <w:rStyle w:val="Hervorhebung"/>
        </w:rPr>
        <w:t xml:space="preserve"> zu werden oder wessen tröstest du dich/ so du doch mit deinen Sünden die ewige höllische </w:t>
      </w:r>
      <w:proofErr w:type="spellStart"/>
      <w:r>
        <w:rPr>
          <w:rStyle w:val="Hervorhebung"/>
        </w:rPr>
        <w:t>Verdammnuß</w:t>
      </w:r>
      <w:proofErr w:type="spellEnd"/>
      <w:r>
        <w:rPr>
          <w:rStyle w:val="Hervorhebung"/>
        </w:rPr>
        <w:t xml:space="preserve"> verdienet hast?</w:t>
      </w:r>
      <w:r>
        <w:t xml:space="preserve"> </w:t>
      </w:r>
    </w:p>
    <w:p w14:paraId="0CE93A17" w14:textId="77777777" w:rsidR="00DE455C" w:rsidRDefault="00DE455C" w:rsidP="00DE455C">
      <w:pPr>
        <w:pStyle w:val="StandardWeb"/>
      </w:pPr>
      <w:r>
        <w:t xml:space="preserve">Ja ich hoffe </w:t>
      </w:r>
      <w:proofErr w:type="spellStart"/>
      <w:r>
        <w:t>seelig</w:t>
      </w:r>
      <w:proofErr w:type="spellEnd"/>
      <w:r>
        <w:t xml:space="preserve"> zu werden/ und tröste mich allein meines HErrn und Erlösers JEsu Christi. </w:t>
      </w:r>
    </w:p>
    <w:p w14:paraId="6A663DE6" w14:textId="77777777" w:rsidR="00DE455C" w:rsidRDefault="00DE455C" w:rsidP="00DE455C">
      <w:pPr>
        <w:pStyle w:val="StandardWeb"/>
      </w:pPr>
      <w:r>
        <w:rPr>
          <w:rStyle w:val="Hervorhebung"/>
        </w:rPr>
        <w:t xml:space="preserve">Wer ist JEsus </w:t>
      </w:r>
      <w:proofErr w:type="spellStart"/>
      <w:r>
        <w:rPr>
          <w:rStyle w:val="Hervorhebung"/>
        </w:rPr>
        <w:t>christus</w:t>
      </w:r>
      <w:proofErr w:type="spellEnd"/>
      <w:r>
        <w:rPr>
          <w:rStyle w:val="Hervorhebung"/>
        </w:rPr>
        <w:t>?</w:t>
      </w:r>
      <w:r>
        <w:t xml:space="preserve"> </w:t>
      </w:r>
    </w:p>
    <w:p w14:paraId="6F618D93" w14:textId="77777777" w:rsidR="00DE455C" w:rsidRDefault="00DE455C" w:rsidP="00DE455C">
      <w:pPr>
        <w:pStyle w:val="StandardWeb"/>
      </w:pPr>
      <w:r>
        <w:t xml:space="preserve">Er ist der ewige </w:t>
      </w:r>
      <w:proofErr w:type="spellStart"/>
      <w:r>
        <w:t>eingebohrne</w:t>
      </w:r>
      <w:proofErr w:type="spellEnd"/>
      <w:r>
        <w:t xml:space="preserve"> Sohn GOttes/ unser HErr/ der empfangen ist von dem Heiligen Geist/ </w:t>
      </w:r>
      <w:proofErr w:type="spellStart"/>
      <w:r>
        <w:t>gebohren</w:t>
      </w:r>
      <w:proofErr w:type="spellEnd"/>
      <w:r>
        <w:t xml:space="preserve"> </w:t>
      </w:r>
      <w:proofErr w:type="spellStart"/>
      <w:r>
        <w:t>auß</w:t>
      </w:r>
      <w:proofErr w:type="spellEnd"/>
      <w:r>
        <w:t xml:space="preserve"> Maria der Jungfrauen. </w:t>
      </w:r>
    </w:p>
    <w:p w14:paraId="0C812542" w14:textId="77777777" w:rsidR="00DE455C" w:rsidRDefault="00DE455C" w:rsidP="00DE455C">
      <w:pPr>
        <w:pStyle w:val="StandardWeb"/>
      </w:pPr>
      <w:r>
        <w:rPr>
          <w:rStyle w:val="Hervorhebung"/>
        </w:rPr>
        <w:t xml:space="preserve">Was hat dieser Sohn GOttes JEsus Christus von deinetwegen gethan oder </w:t>
      </w:r>
      <w:proofErr w:type="spellStart"/>
      <w:r>
        <w:rPr>
          <w:rStyle w:val="Hervorhebung"/>
        </w:rPr>
        <w:t>erlidten</w:t>
      </w:r>
      <w:proofErr w:type="spellEnd"/>
      <w:r>
        <w:rPr>
          <w:rStyle w:val="Hervorhebung"/>
        </w:rPr>
        <w:t>/ daß du ihn deinen Erlöser nennest.</w:t>
      </w:r>
      <w:r>
        <w:t xml:space="preserve"> </w:t>
      </w:r>
    </w:p>
    <w:p w14:paraId="517F1B55" w14:textId="77777777" w:rsidR="00DE455C" w:rsidRDefault="00DE455C" w:rsidP="00DE455C">
      <w:pPr>
        <w:pStyle w:val="StandardWeb"/>
      </w:pPr>
      <w:r>
        <w:t xml:space="preserve">Erstlich hat Er das </w:t>
      </w:r>
      <w:proofErr w:type="spellStart"/>
      <w:r>
        <w:t>gantze</w:t>
      </w:r>
      <w:proofErr w:type="spellEnd"/>
      <w:r>
        <w:t xml:space="preserve"> Gesetz für mich erfüllet. Darnach hat Er (wie ich im Christlichen Glauben bekenne/) für mich Tod und Marter am Creutz </w:t>
      </w:r>
      <w:proofErr w:type="spellStart"/>
      <w:r>
        <w:t>gelidten</w:t>
      </w:r>
      <w:proofErr w:type="spellEnd"/>
      <w:r>
        <w:t xml:space="preserve">. Er ist (wie St. Paulus schreibet) für meine Sünde gestorben/ und zu meiner Gerechtigkeit von den Todten wiederum </w:t>
      </w:r>
      <w:proofErr w:type="spellStart"/>
      <w:r>
        <w:t>aufferstanden</w:t>
      </w:r>
      <w:proofErr w:type="spellEnd"/>
      <w:r>
        <w:t xml:space="preserve">. </w:t>
      </w:r>
    </w:p>
    <w:p w14:paraId="14487B3A" w14:textId="77777777" w:rsidR="00DE455C" w:rsidRDefault="00DE455C" w:rsidP="00DE455C">
      <w:pPr>
        <w:pStyle w:val="StandardWeb"/>
      </w:pPr>
      <w:r>
        <w:rPr>
          <w:rStyle w:val="Hervorhebung"/>
        </w:rPr>
        <w:t xml:space="preserve">Was hat dir Christus mit seinem Gehorsam und </w:t>
      </w:r>
      <w:proofErr w:type="spellStart"/>
      <w:r>
        <w:rPr>
          <w:rStyle w:val="Hervorhebung"/>
        </w:rPr>
        <w:t>Leyden</w:t>
      </w:r>
      <w:proofErr w:type="spellEnd"/>
      <w:r>
        <w:rPr>
          <w:rStyle w:val="Hervorhebung"/>
        </w:rPr>
        <w:t xml:space="preserve"> verdienet?</w:t>
      </w:r>
      <w:r>
        <w:t xml:space="preserve"> </w:t>
      </w:r>
    </w:p>
    <w:p w14:paraId="3BAC1066" w14:textId="77777777" w:rsidR="00DE455C" w:rsidRDefault="00DE455C" w:rsidP="00DE455C">
      <w:pPr>
        <w:pStyle w:val="StandardWeb"/>
      </w:pPr>
      <w:r>
        <w:t xml:space="preserve">Das hat Er mir verdienet/ daß mir um seinetwillen alle meine Sünden </w:t>
      </w:r>
      <w:proofErr w:type="spellStart"/>
      <w:r>
        <w:t>auß</w:t>
      </w:r>
      <w:proofErr w:type="spellEnd"/>
      <w:r>
        <w:t xml:space="preserve"> Gnaden verziehen werden/ und mich GOTT für fromm und gerecht/ und für sein liebes Kind will halten/ und mich ewig </w:t>
      </w:r>
      <w:proofErr w:type="spellStart"/>
      <w:r>
        <w:t>seelig</w:t>
      </w:r>
      <w:proofErr w:type="spellEnd"/>
      <w:r>
        <w:t xml:space="preserve"> machen. </w:t>
      </w:r>
    </w:p>
    <w:p w14:paraId="52FDF8F6" w14:textId="77777777" w:rsidR="00DE455C" w:rsidRDefault="00DE455C" w:rsidP="00DE455C">
      <w:pPr>
        <w:pStyle w:val="StandardWeb"/>
      </w:pPr>
      <w:proofErr w:type="spellStart"/>
      <w:r>
        <w:rPr>
          <w:rStyle w:val="Hervorhebung"/>
        </w:rPr>
        <w:t>Wordurch</w:t>
      </w:r>
      <w:proofErr w:type="spellEnd"/>
      <w:r>
        <w:rPr>
          <w:rStyle w:val="Hervorhebung"/>
        </w:rPr>
        <w:t xml:space="preserve"> machest du dich eines solchen Verdiensts </w:t>
      </w:r>
      <w:proofErr w:type="spellStart"/>
      <w:r>
        <w:rPr>
          <w:rStyle w:val="Hervorhebung"/>
        </w:rPr>
        <w:t>theilhafftig</w:t>
      </w:r>
      <w:proofErr w:type="spellEnd"/>
      <w:r>
        <w:rPr>
          <w:rStyle w:val="Hervorhebung"/>
        </w:rPr>
        <w:t>?</w:t>
      </w:r>
      <w:r>
        <w:t xml:space="preserve"> </w:t>
      </w:r>
    </w:p>
    <w:p w14:paraId="7444E263" w14:textId="77777777" w:rsidR="00DE455C" w:rsidRDefault="00DE455C" w:rsidP="00DE455C">
      <w:pPr>
        <w:pStyle w:val="StandardWeb"/>
      </w:pPr>
      <w:r>
        <w:t xml:space="preserve">Durch einen wahren und lebendigen Glauben. </w:t>
      </w:r>
    </w:p>
    <w:p w14:paraId="11ADD4D2" w14:textId="77777777" w:rsidR="00DE455C" w:rsidRDefault="00DE455C" w:rsidP="00DE455C">
      <w:pPr>
        <w:pStyle w:val="StandardWeb"/>
      </w:pPr>
      <w:r>
        <w:rPr>
          <w:rStyle w:val="Hervorhebung"/>
        </w:rPr>
        <w:t xml:space="preserve">Was ist/ oder </w:t>
      </w:r>
      <w:proofErr w:type="spellStart"/>
      <w:r>
        <w:rPr>
          <w:rStyle w:val="Hervorhebung"/>
        </w:rPr>
        <w:t>heist</w:t>
      </w:r>
      <w:proofErr w:type="spellEnd"/>
      <w:r>
        <w:rPr>
          <w:rStyle w:val="Hervorhebung"/>
        </w:rPr>
        <w:t xml:space="preserve"> der </w:t>
      </w:r>
      <w:proofErr w:type="spellStart"/>
      <w:r>
        <w:rPr>
          <w:rStyle w:val="Hervorhebung"/>
        </w:rPr>
        <w:t>gerechmachende</w:t>
      </w:r>
      <w:proofErr w:type="spellEnd"/>
      <w:r>
        <w:rPr>
          <w:rStyle w:val="Hervorhebung"/>
        </w:rPr>
        <w:t xml:space="preserve"> Glaub?</w:t>
      </w:r>
      <w:r>
        <w:t xml:space="preserve"> </w:t>
      </w:r>
    </w:p>
    <w:p w14:paraId="54CA42A5" w14:textId="77777777" w:rsidR="00DE455C" w:rsidRDefault="00DE455C" w:rsidP="00DE455C">
      <w:pPr>
        <w:pStyle w:val="StandardWeb"/>
      </w:pPr>
      <w:r>
        <w:t xml:space="preserve">Es ist ein </w:t>
      </w:r>
      <w:proofErr w:type="spellStart"/>
      <w:r>
        <w:t>hertzliches</w:t>
      </w:r>
      <w:proofErr w:type="spellEnd"/>
      <w:r>
        <w:t xml:space="preserve"> Vertrauen zu GOtt/ daß Er </w:t>
      </w:r>
      <w:proofErr w:type="spellStart"/>
      <w:r>
        <w:t>auß</w:t>
      </w:r>
      <w:proofErr w:type="spellEnd"/>
      <w:r>
        <w:t xml:space="preserve"> Gnaden/ und um deß Verdiensts Christi JEsu willen/ sich meiner erbarmen/ mich an Kindsstatt </w:t>
      </w:r>
      <w:proofErr w:type="spellStart"/>
      <w:r>
        <w:t>auffnehmen</w:t>
      </w:r>
      <w:proofErr w:type="spellEnd"/>
      <w:r>
        <w:t xml:space="preserve">/ und mich </w:t>
      </w:r>
      <w:proofErr w:type="spellStart"/>
      <w:r>
        <w:t>weig</w:t>
      </w:r>
      <w:proofErr w:type="spellEnd"/>
      <w:r>
        <w:t xml:space="preserve"> </w:t>
      </w:r>
      <w:proofErr w:type="spellStart"/>
      <w:r>
        <w:t>seelig</w:t>
      </w:r>
      <w:proofErr w:type="spellEnd"/>
      <w:r>
        <w:t xml:space="preserve"> machen werde: Nach dem Spruch Christi/ Johannis am dritten Capitel: Also hat GOtt die Welt geliebet/ daß er seinen </w:t>
      </w:r>
      <w:proofErr w:type="spellStart"/>
      <w:r>
        <w:t>einge3obhrnen</w:t>
      </w:r>
      <w:proofErr w:type="spellEnd"/>
      <w:r>
        <w:t xml:space="preserve"> Sohn gab/ </w:t>
      </w:r>
      <w:proofErr w:type="spellStart"/>
      <w:r>
        <w:t>auff</w:t>
      </w:r>
      <w:proofErr w:type="spellEnd"/>
      <w:r>
        <w:t xml:space="preserve"> daß alle/ die an Ihn glauben/ nicht </w:t>
      </w:r>
      <w:proofErr w:type="spellStart"/>
      <w:r>
        <w:t>verlohren</w:t>
      </w:r>
      <w:proofErr w:type="spellEnd"/>
      <w:r>
        <w:t xml:space="preserve"> werden/ sondern das ewige Leben haben. </w:t>
      </w:r>
    </w:p>
    <w:p w14:paraId="6E6BA348" w14:textId="77777777" w:rsidR="00DE455C" w:rsidRDefault="00DE455C" w:rsidP="00DE455C">
      <w:pPr>
        <w:pStyle w:val="StandardWeb"/>
      </w:pPr>
      <w:proofErr w:type="spellStart"/>
      <w:r>
        <w:rPr>
          <w:rStyle w:val="Hervorhebung"/>
        </w:rPr>
        <w:t>Worau</w:t>
      </w:r>
      <w:proofErr w:type="spellEnd"/>
      <w:r>
        <w:rPr>
          <w:rStyle w:val="Hervorhebung"/>
        </w:rPr>
        <w:t xml:space="preserve"> lernest du diesen Glauben/ oder </w:t>
      </w:r>
      <w:proofErr w:type="spellStart"/>
      <w:r>
        <w:rPr>
          <w:rStyle w:val="Hervorhebung"/>
        </w:rPr>
        <w:t>worauß</w:t>
      </w:r>
      <w:proofErr w:type="spellEnd"/>
      <w:r>
        <w:rPr>
          <w:rStyle w:val="Hervorhebung"/>
        </w:rPr>
        <w:t xml:space="preserve"> lernest du/ daß du von Christo erlöset/ und ein Kind GOttes bist?</w:t>
      </w:r>
      <w:r>
        <w:t xml:space="preserve"> </w:t>
      </w:r>
    </w:p>
    <w:p w14:paraId="3263FE36" w14:textId="77777777" w:rsidR="00DE455C" w:rsidRDefault="00DE455C" w:rsidP="00DE455C">
      <w:pPr>
        <w:pStyle w:val="StandardWeb"/>
      </w:pPr>
      <w:r>
        <w:t xml:space="preserve">Erstlich/ weiß ich das </w:t>
      </w:r>
      <w:proofErr w:type="spellStart"/>
      <w:r>
        <w:t>auß</w:t>
      </w:r>
      <w:proofErr w:type="spellEnd"/>
      <w:r>
        <w:t xml:space="preserve"> dem empfangenen </w:t>
      </w:r>
      <w:proofErr w:type="spellStart"/>
      <w:r>
        <w:t>Tauff</w:t>
      </w:r>
      <w:proofErr w:type="spellEnd"/>
      <w:r>
        <w:t xml:space="preserve">/ </w:t>
      </w:r>
      <w:proofErr w:type="spellStart"/>
      <w:r>
        <w:t>dan</w:t>
      </w:r>
      <w:proofErr w:type="spellEnd"/>
      <w:r>
        <w:t xml:space="preserve"> St. Paulus sagt/ wie viel euer </w:t>
      </w:r>
      <w:proofErr w:type="spellStart"/>
      <w:r>
        <w:t>getaufft</w:t>
      </w:r>
      <w:proofErr w:type="spellEnd"/>
      <w:r>
        <w:t xml:space="preserve"> </w:t>
      </w:r>
      <w:proofErr w:type="spellStart"/>
      <w:r>
        <w:t>seynd</w:t>
      </w:r>
      <w:proofErr w:type="spellEnd"/>
      <w:r>
        <w:t xml:space="preserve">/ die haben Christum angezogen. Zum andern lerne ich solches </w:t>
      </w:r>
      <w:proofErr w:type="spellStart"/>
      <w:r>
        <w:t>auß</w:t>
      </w:r>
      <w:proofErr w:type="spellEnd"/>
      <w:r>
        <w:t xml:space="preserve"> de Wort des Heil. </w:t>
      </w:r>
      <w:proofErr w:type="spellStart"/>
      <w:r>
        <w:t>Evangelions</w:t>
      </w:r>
      <w:proofErr w:type="spellEnd"/>
      <w:r>
        <w:t xml:space="preserve">/ in welchem GOtt der HErr mit eine theuren </w:t>
      </w:r>
      <w:proofErr w:type="spellStart"/>
      <w:r>
        <w:t>Eyd</w:t>
      </w:r>
      <w:proofErr w:type="spellEnd"/>
      <w:r>
        <w:t xml:space="preserve"> </w:t>
      </w:r>
      <w:proofErr w:type="spellStart"/>
      <w:r>
        <w:t>berheuret</w:t>
      </w:r>
      <w:proofErr w:type="spellEnd"/>
      <w:r>
        <w:t xml:space="preserve">/ daß er nicht Lust habe an dem Tod deß Sünders/ sondern daß er sich bekehre/ und habe das Leben. Darum dann der HErr Christus alle angefochtene Sünder zu Ihm locket/ und ihnen Trost und Erquickung zusagt: Kommet her zu mir/ (sagt er) alle/ die ihr </w:t>
      </w:r>
      <w:proofErr w:type="spellStart"/>
      <w:r>
        <w:t>mühseelig</w:t>
      </w:r>
      <w:proofErr w:type="spellEnd"/>
      <w:r>
        <w:t xml:space="preserve"> und beladen seyd/ </w:t>
      </w:r>
      <w:proofErr w:type="spellStart"/>
      <w:r>
        <w:t>ICh</w:t>
      </w:r>
      <w:proofErr w:type="spellEnd"/>
      <w:r>
        <w:t xml:space="preserve"> will euch erquicken. Für das dritte/ werde ich dessen versichert durch das hochwürdige Abendmahl/ welches allen bußfertigen Sündern zu Trost und Gutem ist eingesetzt worden. </w:t>
      </w:r>
    </w:p>
    <w:p w14:paraId="411C3D9A" w14:textId="77777777" w:rsidR="00DE455C" w:rsidRDefault="00DE455C" w:rsidP="00DE455C">
      <w:pPr>
        <w:pStyle w:val="StandardWeb"/>
      </w:pPr>
      <w:r>
        <w:rPr>
          <w:rStyle w:val="Hervorhebung"/>
        </w:rPr>
        <w:t xml:space="preserve">Was </w:t>
      </w:r>
      <w:proofErr w:type="spellStart"/>
      <w:r>
        <w:rPr>
          <w:rStyle w:val="Hervorhebung"/>
        </w:rPr>
        <w:t>empfahest</w:t>
      </w:r>
      <w:proofErr w:type="spellEnd"/>
      <w:r>
        <w:rPr>
          <w:rStyle w:val="Hervorhebung"/>
        </w:rPr>
        <w:t xml:space="preserve">/ issest oder </w:t>
      </w:r>
      <w:proofErr w:type="spellStart"/>
      <w:r>
        <w:rPr>
          <w:rStyle w:val="Hervorhebung"/>
        </w:rPr>
        <w:t>trinckest</w:t>
      </w:r>
      <w:proofErr w:type="spellEnd"/>
      <w:r>
        <w:rPr>
          <w:rStyle w:val="Hervorhebung"/>
        </w:rPr>
        <w:t xml:space="preserve"> du im Heiligen Abendmahl?</w:t>
      </w:r>
      <w:r>
        <w:t xml:space="preserve"> </w:t>
      </w:r>
    </w:p>
    <w:p w14:paraId="73740A91" w14:textId="77777777" w:rsidR="00DE455C" w:rsidRDefault="00DE455C" w:rsidP="00DE455C">
      <w:pPr>
        <w:pStyle w:val="StandardWeb"/>
      </w:pPr>
      <w:r>
        <w:t xml:space="preserve">Mit Brod und Wein/ esse und </w:t>
      </w:r>
      <w:proofErr w:type="spellStart"/>
      <w:r>
        <w:t>trincke</w:t>
      </w:r>
      <w:proofErr w:type="spellEnd"/>
      <w:r>
        <w:t xml:space="preserve"> ich den wahren Leib und das </w:t>
      </w:r>
      <w:proofErr w:type="spellStart"/>
      <w:r>
        <w:t>wahrhafftige</w:t>
      </w:r>
      <w:proofErr w:type="spellEnd"/>
      <w:r>
        <w:t xml:space="preserve"> Blut JEsu Christi. </w:t>
      </w:r>
    </w:p>
    <w:p w14:paraId="45C663C5" w14:textId="77777777" w:rsidR="00DE455C" w:rsidRDefault="00DE455C" w:rsidP="00DE455C">
      <w:pPr>
        <w:pStyle w:val="StandardWeb"/>
      </w:pPr>
      <w:r>
        <w:rPr>
          <w:rStyle w:val="Hervorhebung"/>
        </w:rPr>
        <w:t xml:space="preserve">Woher </w:t>
      </w:r>
      <w:proofErr w:type="spellStart"/>
      <w:r>
        <w:rPr>
          <w:rStyle w:val="Hervorhebung"/>
        </w:rPr>
        <w:t>weissest</w:t>
      </w:r>
      <w:proofErr w:type="spellEnd"/>
      <w:r>
        <w:rPr>
          <w:rStyle w:val="Hervorhebung"/>
        </w:rPr>
        <w:t xml:space="preserve"> du das?</w:t>
      </w:r>
      <w:r>
        <w:t xml:space="preserve"> </w:t>
      </w:r>
    </w:p>
    <w:p w14:paraId="66EE6996" w14:textId="77777777" w:rsidR="00DE455C" w:rsidRDefault="00DE455C" w:rsidP="00DE455C">
      <w:pPr>
        <w:pStyle w:val="StandardWeb"/>
      </w:pPr>
      <w:proofErr w:type="spellStart"/>
      <w:r>
        <w:t>Auß</w:t>
      </w:r>
      <w:proofErr w:type="spellEnd"/>
      <w:r>
        <w:t xml:space="preserve"> der </w:t>
      </w:r>
      <w:proofErr w:type="spellStart"/>
      <w:r>
        <w:t>Stifftung</w:t>
      </w:r>
      <w:proofErr w:type="spellEnd"/>
      <w:r>
        <w:t xml:space="preserve"> deß Heiligen Abendmahls/ in deren der HErr Christus lauter und </w:t>
      </w:r>
      <w:proofErr w:type="spellStart"/>
      <w:r>
        <w:t>außtrücklich</w:t>
      </w:r>
      <w:proofErr w:type="spellEnd"/>
      <w:r>
        <w:t xml:space="preserve"> von dem gesegneten Brod gesprochen: Nehmet hin / und esset / das ist mein Leib/ der für euch hingegeben wird. Und von dem gesegneten Kelch: Nehmet hin/ und </w:t>
      </w:r>
      <w:proofErr w:type="spellStart"/>
      <w:r>
        <w:t>trincket</w:t>
      </w:r>
      <w:proofErr w:type="spellEnd"/>
      <w:r>
        <w:t xml:space="preserve"> alle </w:t>
      </w:r>
      <w:proofErr w:type="spellStart"/>
      <w:r>
        <w:t>darauß</w:t>
      </w:r>
      <w:proofErr w:type="spellEnd"/>
      <w:r>
        <w:t xml:space="preserve">/ das ist mein Blut/ welches für euch vergossen wird/ zur Vergebung der Sünden. </w:t>
      </w:r>
    </w:p>
    <w:p w14:paraId="63558458" w14:textId="77777777" w:rsidR="00DE455C" w:rsidRDefault="00DE455C" w:rsidP="00DE455C">
      <w:pPr>
        <w:pStyle w:val="StandardWeb"/>
      </w:pPr>
      <w:proofErr w:type="spellStart"/>
      <w:r>
        <w:rPr>
          <w:rStyle w:val="Hervorhebung"/>
        </w:rPr>
        <w:t>Worzu</w:t>
      </w:r>
      <w:proofErr w:type="spellEnd"/>
      <w:r>
        <w:rPr>
          <w:rStyle w:val="Hervorhebung"/>
        </w:rPr>
        <w:t xml:space="preserve"> nützet dir das Heilige Abendmahl/ wann du es mit bußfertigem </w:t>
      </w:r>
      <w:proofErr w:type="spellStart"/>
      <w:r>
        <w:rPr>
          <w:rStyle w:val="Hervorhebung"/>
        </w:rPr>
        <w:t>Hertzen</w:t>
      </w:r>
      <w:proofErr w:type="spellEnd"/>
      <w:r>
        <w:rPr>
          <w:rStyle w:val="Hervorhebung"/>
        </w:rPr>
        <w:t xml:space="preserve"> </w:t>
      </w:r>
      <w:proofErr w:type="spellStart"/>
      <w:r>
        <w:rPr>
          <w:rStyle w:val="Hervorhebung"/>
        </w:rPr>
        <w:t>empfahest</w:t>
      </w:r>
      <w:proofErr w:type="spellEnd"/>
      <w:r>
        <w:rPr>
          <w:rStyle w:val="Hervorhebung"/>
        </w:rPr>
        <w:t>?</w:t>
      </w:r>
      <w:r>
        <w:t xml:space="preserve"> </w:t>
      </w:r>
    </w:p>
    <w:p w14:paraId="62C3108A" w14:textId="77777777" w:rsidR="00DE455C" w:rsidRDefault="00DE455C" w:rsidP="00DE455C">
      <w:pPr>
        <w:pStyle w:val="StandardWeb"/>
      </w:pPr>
      <w:r>
        <w:t xml:space="preserve">Zu Stärkung meines Glaubens/ zu Trost meines Gewissens/ zu gewisser Versicherung der Vergebung meiner Sünden/ und zu Besserung meines Lebens. </w:t>
      </w:r>
    </w:p>
    <w:p w14:paraId="705E5F89" w14:textId="77777777" w:rsidR="00DE455C" w:rsidRDefault="00DE455C" w:rsidP="00DE455C">
      <w:pPr>
        <w:pStyle w:val="StandardWeb"/>
      </w:pPr>
      <w:r>
        <w:rPr>
          <w:rStyle w:val="Hervorhebung"/>
        </w:rPr>
        <w:t xml:space="preserve">Hast du dann auch einen ernstlichen </w:t>
      </w:r>
      <w:proofErr w:type="spellStart"/>
      <w:r>
        <w:rPr>
          <w:rStyle w:val="Hervorhebung"/>
        </w:rPr>
        <w:t>Fürsatz</w:t>
      </w:r>
      <w:proofErr w:type="spellEnd"/>
      <w:r>
        <w:rPr>
          <w:rStyle w:val="Hervorhebung"/>
        </w:rPr>
        <w:t xml:space="preserve">/ dein Leben zu bessern/ und fürohin einen Christlichen und </w:t>
      </w:r>
      <w:proofErr w:type="spellStart"/>
      <w:r>
        <w:rPr>
          <w:rStyle w:val="Hervorhebung"/>
        </w:rPr>
        <w:t>gottseeligen</w:t>
      </w:r>
      <w:proofErr w:type="spellEnd"/>
      <w:r>
        <w:rPr>
          <w:rStyle w:val="Hervorhebung"/>
        </w:rPr>
        <w:t xml:space="preserve"> Wandel zu führen?</w:t>
      </w:r>
      <w:r>
        <w:t xml:space="preserve"> </w:t>
      </w:r>
    </w:p>
    <w:p w14:paraId="6F841010" w14:textId="77777777" w:rsidR="00DE455C" w:rsidRDefault="00DE455C" w:rsidP="00DE455C">
      <w:pPr>
        <w:pStyle w:val="StandardWeb"/>
      </w:pPr>
      <w:r>
        <w:t xml:space="preserve">Ja/ von </w:t>
      </w:r>
      <w:proofErr w:type="spellStart"/>
      <w:r>
        <w:t>Hertzen</w:t>
      </w:r>
      <w:proofErr w:type="spellEnd"/>
      <w:r>
        <w:t xml:space="preserve"> hab ich diesen </w:t>
      </w:r>
      <w:proofErr w:type="spellStart"/>
      <w:r>
        <w:t>Fürsatz</w:t>
      </w:r>
      <w:proofErr w:type="spellEnd"/>
      <w:r>
        <w:t xml:space="preserve">: Darzu mir der allmächtige GOtt seinen Heiligen Geist verleihen wolle. </w:t>
      </w:r>
    </w:p>
    <w:p w14:paraId="38693B69" w14:textId="77777777" w:rsidR="00DE455C" w:rsidRDefault="00DE455C" w:rsidP="00DE455C">
      <w:pPr>
        <w:pStyle w:val="StandardWeb"/>
      </w:pPr>
      <w:r>
        <w:rPr>
          <w:rStyle w:val="Hervorhebung"/>
        </w:rPr>
        <w:t>Warum sollest du dich eines neuen Gehorsams und Christlichen Wandels befleissigen?</w:t>
      </w:r>
      <w:r>
        <w:t xml:space="preserve"> </w:t>
      </w:r>
    </w:p>
    <w:p w14:paraId="3818FFE4" w14:textId="77777777" w:rsidR="00DE455C" w:rsidRDefault="00DE455C" w:rsidP="00DE455C">
      <w:pPr>
        <w:pStyle w:val="StandardWeb"/>
      </w:pPr>
      <w:r>
        <w:t xml:space="preserve">Das lehret mich der Catechismus: Nemlich/ darum solle ich gute </w:t>
      </w:r>
      <w:proofErr w:type="spellStart"/>
      <w:r>
        <w:t>Werck</w:t>
      </w:r>
      <w:proofErr w:type="spellEnd"/>
      <w:r>
        <w:t xml:space="preserve"> thun/ </w:t>
      </w:r>
      <w:proofErr w:type="spellStart"/>
      <w:r>
        <w:t>auff</w:t>
      </w:r>
      <w:proofErr w:type="spellEnd"/>
      <w:r>
        <w:t xml:space="preserve"> daß ich meinen Glauben damit bezeuge/ und GOtt dem HErrn für seine Gutthaten </w:t>
      </w:r>
      <w:proofErr w:type="spellStart"/>
      <w:r>
        <w:t>danckbar</w:t>
      </w:r>
      <w:proofErr w:type="spellEnd"/>
      <w:r>
        <w:t xml:space="preserve"> </w:t>
      </w:r>
      <w:proofErr w:type="spellStart"/>
      <w:r>
        <w:t>seye</w:t>
      </w:r>
      <w:proofErr w:type="spellEnd"/>
      <w:r>
        <w:t xml:space="preserve">. </w:t>
      </w:r>
    </w:p>
    <w:p w14:paraId="321D9204" w14:textId="77777777" w:rsidR="00DE455C" w:rsidRDefault="00DE455C" w:rsidP="00DE455C">
      <w:pPr>
        <w:pStyle w:val="StandardWeb"/>
      </w:pPr>
      <w:r>
        <w:rPr>
          <w:rStyle w:val="Hervorhebung"/>
        </w:rPr>
        <w:t xml:space="preserve">Begehrest du </w:t>
      </w:r>
      <w:proofErr w:type="spellStart"/>
      <w:r>
        <w:rPr>
          <w:rStyle w:val="Hervorhebung"/>
        </w:rPr>
        <w:t>auff</w:t>
      </w:r>
      <w:proofErr w:type="spellEnd"/>
      <w:r>
        <w:rPr>
          <w:rStyle w:val="Hervorhebung"/>
        </w:rPr>
        <w:t xml:space="preserve"> </w:t>
      </w:r>
      <w:proofErr w:type="spellStart"/>
      <w:r>
        <w:rPr>
          <w:rStyle w:val="Hervorhebung"/>
        </w:rPr>
        <w:t>diß</w:t>
      </w:r>
      <w:proofErr w:type="spellEnd"/>
      <w:r>
        <w:rPr>
          <w:rStyle w:val="Hervorhebung"/>
        </w:rPr>
        <w:t xml:space="preserve"> alles von Sünden </w:t>
      </w:r>
      <w:proofErr w:type="spellStart"/>
      <w:r>
        <w:rPr>
          <w:rStyle w:val="Hervorhebung"/>
        </w:rPr>
        <w:t>absolvirt</w:t>
      </w:r>
      <w:proofErr w:type="spellEnd"/>
      <w:r>
        <w:rPr>
          <w:rStyle w:val="Hervorhebung"/>
        </w:rPr>
        <w:t xml:space="preserve"> und ledig gesprochen zu werden?</w:t>
      </w:r>
      <w:r>
        <w:t xml:space="preserve"> </w:t>
      </w:r>
    </w:p>
    <w:p w14:paraId="3377622B" w14:textId="77777777" w:rsidR="00DE455C" w:rsidRDefault="00DE455C" w:rsidP="00DE455C">
      <w:pPr>
        <w:pStyle w:val="StandardWeb"/>
      </w:pPr>
      <w:r>
        <w:t xml:space="preserve">Ja/ ich begehre es von </w:t>
      </w:r>
      <w:proofErr w:type="spellStart"/>
      <w:r>
        <w:t>Hertzen</w:t>
      </w:r>
      <w:proofErr w:type="spellEnd"/>
      <w:r>
        <w:t xml:space="preserve">. </w:t>
      </w:r>
    </w:p>
    <w:p w14:paraId="05FDE6BD" w14:textId="77777777" w:rsidR="00DE455C" w:rsidRDefault="00DE455C" w:rsidP="00DE455C">
      <w:pPr>
        <w:pStyle w:val="StandardWeb"/>
      </w:pPr>
      <w:proofErr w:type="spellStart"/>
      <w:r>
        <w:rPr>
          <w:rStyle w:val="Hervorhebung"/>
        </w:rPr>
        <w:t>Darauff</w:t>
      </w:r>
      <w:proofErr w:type="spellEnd"/>
      <w:r>
        <w:rPr>
          <w:rStyle w:val="Hervorhebung"/>
        </w:rPr>
        <w:t xml:space="preserve"> folget die Absolution:</w:t>
      </w:r>
      <w:r>
        <w:br/>
      </w:r>
      <w:r>
        <w:rPr>
          <w:rStyle w:val="Fett"/>
          <w:rFonts w:eastAsiaTheme="majorEastAsia"/>
        </w:rPr>
        <w:t>Der Allmächtige GOtt und Vatter unsers HErrn JEsu Christi/ ec. Gehe hin im Frieden.</w:t>
      </w:r>
      <w:r>
        <w:t xml:space="preserve"> </w:t>
      </w:r>
    </w:p>
    <w:p w14:paraId="78898F56" w14:textId="77777777" w:rsidR="00DE455C" w:rsidRDefault="00DE455C" w:rsidP="00DE455C"/>
    <w:p w14:paraId="1F028792" w14:textId="77777777" w:rsidR="0022039F" w:rsidRDefault="0022039F" w:rsidP="0022039F"/>
    <w:p w14:paraId="3F17AB47" w14:textId="77777777" w:rsidR="00D5498D" w:rsidRPr="00D5498D" w:rsidRDefault="007166CE" w:rsidP="008E63BE">
      <w:pPr>
        <w:pStyle w:val="berschrift1"/>
      </w:pPr>
      <w:r>
        <w:br w:type="page"/>
      </w:r>
      <w:r w:rsidR="00D5498D" w:rsidRPr="00D5498D">
        <w:t>Quellen:</w:t>
      </w:r>
    </w:p>
    <w:p w14:paraId="0A12A85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8D030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5DBA90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6EFBA6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5CE9A8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20AB46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FB70C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C60247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62D2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D343A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7B21AD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6BCD9F7" w14:textId="164CC0F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8FE"/>
    <w:rsid w:val="00082307"/>
    <w:rsid w:val="000C66E5"/>
    <w:rsid w:val="001F54C4"/>
    <w:rsid w:val="0022039F"/>
    <w:rsid w:val="00272484"/>
    <w:rsid w:val="00297F83"/>
    <w:rsid w:val="002E6D11"/>
    <w:rsid w:val="00381C0C"/>
    <w:rsid w:val="00537F59"/>
    <w:rsid w:val="007166CE"/>
    <w:rsid w:val="007A68FE"/>
    <w:rsid w:val="007E1779"/>
    <w:rsid w:val="0083667B"/>
    <w:rsid w:val="008D7463"/>
    <w:rsid w:val="008E417E"/>
    <w:rsid w:val="008E63BE"/>
    <w:rsid w:val="00B365E5"/>
    <w:rsid w:val="00C35859"/>
    <w:rsid w:val="00CC4EAC"/>
    <w:rsid w:val="00D14D4F"/>
    <w:rsid w:val="00D5498D"/>
    <w:rsid w:val="00DE455C"/>
    <w:rsid w:val="00EA6F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E881B"/>
  <w15:chartTrackingRefBased/>
  <w15:docId w15:val="{DAA59875-773A-43AF-87DA-4E43DF6DCB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E455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DE455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Pages>1</Pages>
  <Words>1273</Words>
  <Characters>8024</Characters>
  <Application>Microsoft Office Word</Application>
  <DocSecurity>0</DocSecurity>
  <Lines>66</Lines>
  <Paragraphs>18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9279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Communicanten-Büchlein</dc:title>
  <dc:subject/>
  <dc:creator>Unbekannt</dc:creator>
  <cp:keywords/>
  <dc:description/>
  <cp:lastModifiedBy>webmaster@glaubensstimme.de</cp:lastModifiedBy>
  <cp:revision>4</cp:revision>
  <dcterms:created xsi:type="dcterms:W3CDTF">2021-03-31T05:57:00Z</dcterms:created>
  <dcterms:modified xsi:type="dcterms:W3CDTF">2021-04-01T09:35:00Z</dcterms:modified>
  <dc:language>de</dc:language>
</cp:coreProperties>
</file>